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12598029" name="446b65e0-d41b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0750777" name="446b65e0-d41b-11f0-b5eb-79c6a036311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7422449" name="50c33020-d41b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6566124" name="50c33020-d41b-11f0-b5eb-79c6a036311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037572" name="65131730-d41f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0633922" name="65131730-d41f-11f0-b5eb-79c6a036311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950236"/>
                  <wp:effectExtent l="0" t="0" r="0" b="0"/>
                  <wp:docPr id="1594182307" name="6d2cc290-d41f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2350194" name="6d2cc290-d41f-11f0-b5eb-79c6a036311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950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46387840" name="18428520-d420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0691363" name="18428520-d420-11f0-b5eb-79c6a036311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74508537" name="1c7cac60-d420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5139537" name="1c7cac60-d420-11f0-b5eb-79c6a036311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VM-21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27892889" name="8982f410-d423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8404534" name="8982f410-d423-11f0-b5eb-79c6a036311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7668472" name="8d79f7d0-d423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0709007" name="8d79f7d0-d423-11f0-b5eb-79c6a0363110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